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4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陈巨鹏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10~17周</w:t>
      </w:r>
    </w:p>
    <w:bookmarkStart w:id="1" w:name="101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